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Rietbergstrasse 60, 9403 Goldach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448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212337787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8875996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