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Rietbergstrasse 60, 9403 Goldach</w:t>
          </w:r>
        </w:p>
        <w:p>
          <w:pPr>
            <w:spacing w:before="0" w:after="0"/>
          </w:pPr>
          <w:r>
            <w:t>448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