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Büros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Parkettkleber </w:t>
            </w:r>
          </w:p>
          <w:p>
            <w:pPr>
              <w:spacing w:before="0" w:after="0"/>
            </w:pPr>
            <w:r>
              <w:t>Bürobiden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38611413" name="33e165b0-7dce-11f0-ae8c-bde0d7b3f9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0076903" name="33e165b0-7dce-11f0-ae8c-bde0d7b3f97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61251805" name="42ec1af0-7dce-11f0-8e23-71b732c262e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6402688" name="42ec1af0-7dce-11f0-8e23-71b732c262e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18617498" name="9caec600-7dce-11f0-893f-2dabe55e55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94787195" name="9caec600-7dce-11f0-893f-2dabe55e553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03173640" name="a6ecd800-7dce-11f0-bf6d-27c84244b1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3400040" name="a6ecd800-7dce-11f0-bf6d-27c84244b1c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Innenwände</w:t>
            </w:r>
          </w:p>
          <w:p>
            <w:pPr>
              <w:spacing w:before="0" w:after="0"/>
            </w:pPr>
            <w:r>
              <w:t>1.OG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>weiss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624398175" name="ba3cd810-7dce-11f0-875a-55e245d881a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1754136" name="ba3cd810-7dce-11f0-875a-55e245d881a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25281533" name="c26ec660-7dce-11f0-bf9d-7bbea89a6d9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0428320" name="c26ec660-7dce-11f0-bf9d-7bbea89a6d9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Büros</w:t>
            </w:r>
          </w:p>
          <w:p>
            <w:pPr>
              <w:spacing w:before="0" w:after="0"/>
            </w:pPr>
            <w:r>
              <w:t>2.OG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0629223" name="dd35d3c0-7dcf-11f0-9a31-d58599f1dbb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6189729" name="dd35d3c0-7dcf-11f0-9a31-d58599f1dbb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12136929" name="e4e4d670-7dcf-11f0-a95f-49bb8ee16ae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6698861" name="e4e4d670-7dcf-11f0-a95f-49bb8ee16ae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Cavigelli </w:t>
          </w:r>
        </w:p>
        <w:p>
          <w:pPr>
            <w:spacing w:before="0" w:after="0"/>
          </w:pPr>
          <w:r>
            <w:t>452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