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Waidstrasse 48, 307 Illnau-Effretikon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457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03460527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67266459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