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1.OG links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96792813" name="4af486a0-8310-11f0-8746-5764248f9b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47609318" name="4af486a0-8310-11f0-8746-5764248f9b8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60515584" name="4f414b80-8310-11f0-a6d4-cd47e8beb23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56320257" name="4f414b80-8310-11f0-a6d4-cd47e8beb230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1.OG links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Klebstoffe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36646930" name="677658d0-8310-11f0-b7cf-8fb2d0f7bc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13403132" name="677658d0-8310-11f0-b7cf-8fb2d0f7bce4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5494365" name="6c630730-8310-11f0-b39e-1901b3b45b9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72495278" name="6c630730-8310-11f0-b39e-1901b3b45b97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1.OG links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97652387" name="77b37390-8310-11f0-a0e3-11397941d4d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23839535" name="77b37390-8310-11f0-a0e3-11397941d4d2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23159126" name="7c527720-8310-11f0-8bcb-55981f558fb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41920042" name="7c527720-8310-11f0-8bcb-55981f558fbe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1. OG links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62859644" name="060eeed0-8311-11f0-b2cf-a114056ae2e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7436475" name="060eeed0-8311-11f0-b2cf-a114056ae2e3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5377091" name="0f0fecf0-8311-11f0-8cca-29623c5824d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58365381" name="0f0fecf0-8311-11f0-8cca-29623c5824de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1. OG links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50181198" name="1d49bda0-8311-11f0-89be-33b4bd44673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58558517" name="1d49bda0-8311-11f0-89be-33b4bd446733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50294523" name="235ee670-8311-11f0-92a7-079f2325655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77298538" name="235ee670-8311-11f0-92a7-079f23256554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SChlafzimmer </w:t>
            </w:r>
          </w:p>
          <w:p>
            <w:pPr>
              <w:spacing w:before="0" w:after="0"/>
            </w:pPr>
            <w:r>
              <w:t>1. OG links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VM-6</w:t>
            </w:r>
          </w:p>
          <w:p>
            <w:pPr>
              <w:spacing w:before="0" w:after="0"/>
            </w:pPr>
            <w:r>
              <w:t>Klebstoffe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4678131" name="301bb410-8311-11f0-81c3-cfdee83fc6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32583796" name="301bb410-8311-11f0-81c3-cfdee83fc67a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4750834" name="3487e7d0-8311-11f0-8d53-01d1f74b14b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30897560" name="3487e7d0-8311-11f0-8d53-01d1f74b14b7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Waidstrasse 48, 307 Illnau-Effretikon</w:t>
          </w:r>
        </w:p>
        <w:p>
          <w:pPr>
            <w:spacing w:before="0" w:after="0"/>
          </w:pPr>
          <w:r>
            <w:t>457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footer.xml" Type="http://schemas.openxmlformats.org/officeDocument/2006/relationships/footer" Id="rId16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