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Ennetbühlstrasse 10, 8810 Horgen</w:t>
          </w:r>
        </w:p>
        <w:p>
          <w:pPr>
            <w:spacing w:before="0" w:after="0"/>
          </w:pPr>
          <w:r>
            <w:t>447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