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Ennetbühlstrasse 10, 8810 Horgen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447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0887558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3273092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