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5931420" name="0531c270-7f25-11f0-b739-8594dbac0cd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79095118" name="0531c270-7f25-11f0-b739-8594dbac0cdf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81563838" name="0a154910-7f25-11f0-b15d-e50395180f0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00990942" name="0a154910-7f25-11f0-b15d-e50395180f0e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57154622" name="16cfccc0-7f25-11f0-8e7e-cd17687bd01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90921062" name="16cfccc0-7f25-11f0-8e7e-cd17687bd016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35368066" name="1c7a4ce0-7f25-11f0-97cd-d7c9072a620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65189930" name="1c7a4ce0-7f25-11f0-97cd-d7c9072a6203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64616377" name="2734bad0-7f25-11f0-8c95-b72bf152902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56307176" name="2734bad0-7f25-11f0-8c95-b72bf1529022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98680947" name="2ca28010-7f25-11f0-85dc-a39de6b5d7a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59519292" name="2ca28010-7f25-11f0-85dc-a39de6b5d7a5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75305699" name="3566ea60-7f25-11f0-96af-c196dfe3047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53415841" name="3566ea60-7f25-11f0-96af-c196dfe3047f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42266641" name="3c979550-7f25-11f0-81ff-0957b9a23f8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87658438" name="3c979550-7f25-11f0-81ff-0957b9a23f84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25860534" name="49c5e970-7f25-11f0-81a2-f39a842f7d2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18228845" name="49c5e970-7f25-11f0-81a2-f39a842f7d20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77906133" name="4d93e160-7f25-11f0-97cc-995385376b5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8947130" name="4d93e160-7f25-11f0-97cc-995385376b53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Ennetbühlstrasse 10, 8810 Horgen</w:t>
          </w:r>
        </w:p>
        <w:p>
          <w:pPr>
            <w:spacing w:before="0" w:after="0"/>
          </w:pPr>
          <w:r>
            <w:t>447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