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Gässli 65,703 Seon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440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4629763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98052953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