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Gässli 65,703 Seon</w:t>
          </w:r>
        </w:p>
        <w:p>
          <w:pPr>
            <w:spacing w:before="0" w:after="0"/>
          </w:pPr>
          <w:r>
            <w:t>440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