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Asbestkarton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(elastische) Wandbeläge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Kachelofen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Kachelofen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/ 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VM-30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Türblatt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/ 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VM-34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Buch 35, 9322 Egnach</w:t>
          </w:r>
        </w:p>
        <w:p>
          <w:pPr>
            <w:spacing w:before="0" w:after="0"/>
          </w:pPr>
          <w:r>
            <w:t>461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