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Buch 35, 9322 Egnach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461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7086468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9326735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