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Ernetschwilerstrasse 22,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578791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4590029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