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Ernetschwilerstrasse 22, 8730 Uznach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462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2120969169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812497329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