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Hotel Ochsen, Zentralstrasse 23, 8610 Uster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463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99053979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029645008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