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1994"/>
        <w:gridCol w:w="1994"/>
        <w:gridCol w:w="1994"/>
        <w:gridCol w:w="1994"/>
        <w:gridCol w:w="1994"/>
        <w:gridCol w:w="1994"/>
        <w:gridCol w:w="1994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Fundort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Verdachtsmoment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Überblick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Detail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Ergebnis Analytik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MaP-1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Bad </w:t>
            </w:r>
          </w:p>
          <w:p>
            <w:pPr>
              <w:spacing w:before="0" w:after="0"/>
            </w:pPr>
            <w:r>
              <w:t>OG </w:t>
            </w:r>
          </w:p>
          <w:p>
            <w:pPr>
              <w:spacing w:before="0" w:after="0"/>
            </w:pPr>
            <w:r>
              <w:t>Wand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VM-1</w:t>
            </w:r>
          </w:p>
          <w:p>
            <w:pPr>
              <w:spacing w:before="0" w:after="0"/>
            </w:pPr>
            <w:r>
              <w:t>Plattenkleber </w:t>
            </w:r>
          </w:p>
          <w:p>
            <w:pPr>
              <w:spacing w:before="0" w:after="0"/>
            </w:pPr>
            <w:r>
              <w:t>Wand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848354930" name="4a7207c0-83e2-11f0-9354-4f68b57ddcaa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597186946" name="4a7207c0-83e2-11f0-9354-4f68b57ddcaa.jpg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624871302" name="50a14840-83e2-11f0-affd-fd9f4fdf5784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534689307" name="50a14840-83e2-11f0-affd-fd9f4fdf5784.jpg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MaP-2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Bad </w:t>
            </w:r>
          </w:p>
          <w:p>
            <w:pPr>
              <w:spacing w:before="0" w:after="0"/>
            </w:pPr>
            <w:r>
              <w:t>OG </w:t>
            </w:r>
          </w:p>
          <w:p>
            <w:pPr>
              <w:spacing w:before="0" w:after="0"/>
            </w:pPr>
            <w:r>
              <w:t>Boden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VM-2</w:t>
            </w:r>
          </w:p>
          <w:p>
            <w:pPr>
              <w:spacing w:before="0" w:after="0"/>
            </w:pPr>
            <w:r>
              <w:t>(elastische) Bodenbeläge</w:t>
            </w:r>
          </w:p>
          <w:p>
            <w:pPr>
              <w:spacing w:before="0" w:after="0"/>
            </w:pPr>
            <w:r>
              <w:t>Boden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624909044" name="5f4413f0-83e2-11f0-99e6-c37a6cd553b7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021193897" name="5f4413f0-83e2-11f0-99e6-c37a6cd553b7.jpg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645923091" name="63ce5700-83e2-11f0-b9d6-4f8caee262f3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765955532" name="63ce5700-83e2-11f0-b9d6-4f8caee262f3.jp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MaP-3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Bad </w:t>
            </w:r>
          </w:p>
          <w:p>
            <w:pPr>
              <w:spacing w:before="0" w:after="0"/>
            </w:pPr>
            <w:r>
              <w:t>OG </w:t>
            </w:r>
          </w:p>
          <w:p>
            <w:pPr>
              <w:spacing w:before="0" w:after="0"/>
            </w:pPr>
            <w:r>
              <w:t>Decke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VM-3</w:t>
            </w:r>
          </w:p>
          <w:p>
            <w:pPr>
              <w:spacing w:before="0" w:after="0"/>
            </w:pPr>
            <w:r>
              <w:t>Putz </w:t>
            </w:r>
          </w:p>
          <w:p>
            <w:pPr>
              <w:spacing w:before="0" w:after="0"/>
            </w:pPr>
            <w:r>
              <w:t>Decke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50333350" name="6c7b68c0-83e2-11f0-9ad8-4955bf950eae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591286117" name="6c7b68c0-83e2-11f0-9ad8-4955bf950eae.jp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934642201" name="74336c20-83e2-11f0-976d-41ccb2ec569e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4709221" name="74336c20-83e2-11f0-976d-41ccb2ec569e.jp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MaP-4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WC </w:t>
            </w:r>
          </w:p>
          <w:p>
            <w:pPr>
              <w:spacing w:before="0" w:after="0"/>
            </w:pPr>
            <w:r>
              <w:t>UG </w:t>
            </w:r>
          </w:p>
          <w:p>
            <w:pPr>
              <w:spacing w:before="0" w:after="0"/>
            </w:pPr>
            <w:r>
              <w:t>Wand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VM-4</w:t>
            </w:r>
          </w:p>
          <w:p>
            <w:pPr>
              <w:spacing w:before="0" w:after="0"/>
            </w:pPr>
            <w:r>
              <w:t>Plattenkleber </w:t>
            </w:r>
          </w:p>
          <w:p>
            <w:pPr>
              <w:spacing w:before="0" w:after="0"/>
            </w:pPr>
            <w:r>
              <w:t>Wand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282333309" name="fbb874f0-83e3-11f0-a11c-81fa9fe7879a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289509831" name="fbb874f0-83e3-11f0-a11c-81fa9fe7879a.jp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858207972" name="03a36f30-83e4-11f0-a657-9def1984de99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915927118" name="03a36f30-83e4-11f0-a657-9def1984de99.jpg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</w:tbl>
    <w:sectPr>
      <w:headerReference w:type="default" r:id="rId3"/>
      <w:footerReference w:type="default" r:id="rId12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Hotel Ochsen, Zentralstrasse 23, 8610 Uster</w:t>
          </w:r>
        </w:p>
        <w:p>
          <w:pPr>
            <w:spacing w:before="0" w:after="0"/>
          </w:pPr>
          <w:r>
            <w:t>463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Einzelproben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media/document_image_rId4.jpeg" Type="http://schemas.openxmlformats.org/officeDocument/2006/relationships/image" Id="rId4"/>
    <Relationship Target="media/document_image_rId5.jpeg" Type="http://schemas.openxmlformats.org/officeDocument/2006/relationships/image" Id="rId5"/>
    <Relationship Target="media/document_image_rId6.jpeg" Type="http://schemas.openxmlformats.org/officeDocument/2006/relationships/image" Id="rId6"/>
    <Relationship Target="media/document_image_rId7.jpeg" Type="http://schemas.openxmlformats.org/officeDocument/2006/relationships/image" Id="rId7"/>
    <Relationship Target="media/document_image_rId8.jpeg" Type="http://schemas.openxmlformats.org/officeDocument/2006/relationships/image" Id="rId8"/>
    <Relationship Target="media/document_image_rId9.jpeg" Type="http://schemas.openxmlformats.org/officeDocument/2006/relationships/image" Id="rId9"/>
    <Relationship Target="media/document_image_rId10.jpeg" Type="http://schemas.openxmlformats.org/officeDocument/2006/relationships/image" Id="rId10"/>
    <Relationship Target="media/document_image_rId11.jpeg" Type="http://schemas.openxmlformats.org/officeDocument/2006/relationships/image" Id="rId11"/>
    <Relationship Target="footer.xml" Type="http://schemas.openxmlformats.org/officeDocument/2006/relationships/footer" Id="rId12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