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Nordstrasse 5, 5737 Menziken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670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