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Nordstrasse 5, 5737 Menziken</w:t>
          </w:r>
        </w:p>
        <w:p>
          <w:pPr>
            <w:spacing w:before="0" w:after="0"/>
          </w:pPr>
          <w:r>
            <w:t>670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