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Wandbeläge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5543561" name="e6f78480-ed4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5703585" name="e6f78480-ed46-11f0-a021-35a17ea9e94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6242311" name="eaf4c9d0-ed46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1224252" name="eaf4c9d0-ed46-11f0-a021-35a17ea9e94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9399299" name="841dc5d0-ed47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4166724" name="841dc5d0-ed47-11f0-a021-35a17ea9e94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4985348" name="8b0f6bf0-ed47-11f0-a021-35a17ea9e9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3931964" name="8b0f6bf0-ed47-11f0-a021-35a17ea9e94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Nordstrasse 5, 5737 Menziken</w:t>
          </w:r>
        </w:p>
        <w:p>
          <w:pPr>
            <w:spacing w:before="0" w:after="0"/>
          </w:pPr>
          <w:r>
            <w:t>670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