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mittengässli 4, 5604 Hendschiken</w:t>
          </w:r>
        </w:p>
        <w:p>
          <w:pPr>
            <w:spacing w:before="0" w:after="0"/>
          </w:pPr>
          <w:r>
            <w:t>6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