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Schmittengässli 4, 5604 Hendschiken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8847382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7890900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