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chmittengässli 4, 5604 Hendschiken</w:t>
          </w:r>
        </w:p>
        <w:p>
          <w:pPr>
            <w:spacing w:before="0" w:after="0"/>
          </w:pPr>
          <w:r>
            <w:t>66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