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663</w:t>
          </w:r>
        </w:p>
        <w:p>
          <w:pPr>
            <w:spacing w:before="0" w:after="0"/>
          </w:pPr>
          <w:r>
            <w:t>66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