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89387320" name="d42dfd2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9501005" name="d42dfd20-ec83-11f0-a4b5-01f333e256a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32256306" name="d90a09b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6367117" name="d90a09b0-ec83-11f0-a4b5-01f333e256a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65242882" name="ed4246e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184153" name="ed4246e0-ec83-11f0-a4b5-01f333e256a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01622908" name="f2224b10-ec83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1698476" name="f2224b10-ec83-11f0-a4b5-01f333e256a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83286921" name="022eb8e0-ec84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2960763" name="022eb8e0-ec84-11f0-a4b5-01f333e256a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99849851" name="04f293d0-ec84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4681575" name="04f293d0-ec84-11f0-a4b5-01f333e256a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663</w:t>
          </w:r>
        </w:p>
        <w:p>
          <w:pPr>
            <w:spacing w:before="0" w:after="0"/>
          </w:pPr>
          <w:r>
            <w:t>663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