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Obermattweg 20 Obermattweg 20, 5033 Buchs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650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