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2326"/>
        <w:gridCol w:w="2326"/>
        <w:gridCol w:w="2326"/>
        <w:gridCol w:w="2326"/>
        <w:gridCol w:w="2326"/>
        <w:gridCol w:w="2326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Enthaltene Einzelproben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Zugehörige Verdachtsmomente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Herkunft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Ergebnis Analytik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Obermattweg 20 Obermattweg 20, 5033 Buchs</w:t>
          </w:r>
        </w:p>
        <w:p>
          <w:pPr>
            <w:spacing w:before="0" w:after="0"/>
          </w:pPr>
          <w:r>
            <w:t>650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Mischproben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