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Elektrospeicherofen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3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Dorfstrasse 35B, 8914 Aeugst am Albis</w:t>
          </w:r>
        </w:p>
        <w:p>
          <w:pPr>
            <w:spacing w:before="0" w:after="0"/>
          </w:pPr>
          <w:r>
            <w:t>660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