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Dorfstrasse 35B, 8914 Aeugst am Albis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660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24284223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7330731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