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Donnerweidstrasse 13, 8855 Wangen</w:t>
          </w:r>
        </w:p>
        <w:p>
          <w:pPr>
            <w:spacing w:before="0" w:after="0"/>
          </w:pPr>
          <w:r>
            <w:t>653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