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Saxweg 5, 9470 Buchs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655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7142360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3371930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