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Saxweg 5, 9470 Buchs</w:t>
          </w:r>
        </w:p>
        <w:p>
          <w:pPr>
            <w:spacing w:before="0" w:after="0"/>
          </w:pPr>
          <w:r>
            <w:t>655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