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Saxweg 5, 9470 Buchs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655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31580038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99516893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