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p>
      <w:pPr>
        <w:spacing w:before="0" w:after="0" w:line="240" w:lineRule="auto"/>
        <w:jc w:val="center"/>
      </w:pPr>
      <w:r>
        <w:rPr>
          <w:b/>
          <w:sz w:val="36"/>
          <w:szCs w:val="36"/>
        </w:rPr>
        <w:t>MFH. Rossweg 10/20, 5332 Rekingen</w:t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rPr>
          <w:sz w:val="22"/>
          <w:szCs w:val="22"/>
        </w:rPr>
        <w:t>621</w:t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fldChar w:fldCharType="begin"/>
      </w:r>
      <w:r>
        <w:t xml:space="preserve">TIME \@ "DD.MM.YYYY"</w:t>
      </w:r>
      <w:r>
        <w:fldChar w:fldCharType="separate"/>
      </w:r>
      <w:r>
        <w:fldChar w:fldCharType="end"/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drawing>
          <wp:inline distT="0" distB="0" distL="0" distR="0">
            <wp:extent cx="3829050" cy="2880000"/>
            <wp:effectExtent l="0" t="0" r="0" b="0"/>
            <wp:docPr id="422951199" name="" descr="image description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2145224070" name=""/>
                    <pic:cNvPicPr/>
                  </pic:nvPicPr>
                  <pic:blipFill>
                    <a:blip r:embed="rId3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8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0" w:after="0" w:line="240" w:lineRule="auto"/>
      </w:pPr>
      <w:r/>
    </w:p>
    <w:tbl>
      <w:tblPr>
        <w:tblStyle w:val="TableGrid"/>
        <w:tblW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  <w:tblLook w:val="04A0"/>
      </w:tblPr>
      <w:tblGrid>
        <w:gridCol w:w="4513"/>
        <w:gridCol w:w="4513"/>
      </w:tblGrid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Auftraggeber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> </w:t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Erstellt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> 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</w:tbl>
    <w:p>
      <w:pPr>
        <w:spacing w:before="0" w:after="0" w:line="240" w:lineRule="auto"/>
      </w:pPr>
      <w:r>
        <w:rPr>
          <w:sz w:val="22"/>
          <w:szCs w:val="22"/>
        </w:rPr>
        <w:t/>
      </w:r>
    </w:p>
    <w:p>
      <w:pPr>
        <w:spacing w:before="0" w:after="0" w:line="240" w:lineRule="auto"/>
      </w:pPr>
      <w:r>
        <w:rPr>
          <w:sz w:val="22"/>
          <w:szCs w:val="22"/>
        </w:rPr>
        <w:t/>
      </w:r>
    </w:p>
    <w:sectPr>
      <w:pgSz w:w="11907" w:h="16839" w:code="9"/>
      <w:pgMar w:top="1440" w:right="1440" w:bottom="1440" w:left="1440"/>
    </w:sectPr>
  </w:body>
</w:document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media/document_image_rId3.jpeg" Type="http://schemas.openxmlformats.org/officeDocument/2006/relationships/image" Id="rId3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