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Rütistrasse 1, 8877 Murg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74550951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7160068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