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Rütistrasse 1, 8877 Murg</w:t>
          </w:r>
        </w:p>
        <w:p>
          <w:pPr>
            <w:spacing w:before="0" w:after="0"/>
          </w:pPr>
          <w:r>
            <w:t>648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