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Weidstrasse 33, 4656 Starrkirch-Wil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23374537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5848270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