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637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637 Via Coller 3, Domat/Ems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26044620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4484397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Romman Martin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