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2.Lage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75815538" name="4345ff5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0018547" name="4345ff50-e49b-11f0-b53f-b50fdcbf838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97292053" name="4737d2f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4439652" name="4737d2f0-e49b-11f0-b53f-b50fdcbf838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2.Lage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58738819" name="5021c6a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3707462" name="5021c6a0-e49b-11f0-b53f-b50fdcbf838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65918596" name="6b6e4d2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3665351" name="6b6e4d20-e49b-11f0-b53f-b50fdcbf838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27308545" name="73e09fd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987506" name="73e09fd0-e49b-11f0-b53f-b50fdcbf838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4127423" name="796bd820-e49b-11f0-b53f-b50fdcbf83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9609310" name="796bd820-e49b-11f0-b53f-b50fdcbf838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Sogn Gieri 9, 7402 Bonaduz</w:t>
          </w:r>
        </w:p>
        <w:p>
          <w:pPr>
            <w:spacing w:before="0" w:after="0"/>
          </w:pPr>
          <w:r>
            <w:t>649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