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Bauhaldenstrasse 31, 5417 Untersiggenthal,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80174438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6356848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