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Rütistrasse 1, 8877 Murg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648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27279462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49942286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