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Bauhaldenstrasse 31, 5417 Untersiggenthal,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39290271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243848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