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Bauhaldenstrasse 31, 5417 Untersiggenthal, Schweiz</w:t>
          </w:r>
        </w:p>
        <w:p>
          <w:pPr>
            <w:spacing w:before="0" w:after="0"/>
          </w:pPr>
          <w:r>
            <w:t>647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