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Dorfstrasse 84, 8954 Geroldswil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646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80121255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5264861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