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Dorfstrasse 84, 8954 Geroldswil</w:t>
          </w:r>
        </w:p>
        <w:p>
          <w:pPr>
            <w:spacing w:before="0" w:after="0"/>
          </w:pPr>
          <w:r>
            <w:t>646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