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3955438" name="6c46f0c0-df33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46771913" name="6c46f0c0-df33-11f0-bbc6-310c557d9a9f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27149114" name="70a91260-df33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6360663" name="70a91260-df33-11f0-bbc6-310c557d9a9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9619195" name="0d11f720-df34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5724066" name="0d11f720-df34-11f0-bbc6-310c557d9a9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97335748" name="113ab940-df34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8422744" name="113ab940-df34-11f0-bbc6-310c557d9a9f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48063921" name="3e28ba9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7953264" name="3e28ba90-df36-11f0-bbc6-310c557d9a9f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3116418" name="428732b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5174348" name="428732b0-df36-11f0-bbc6-310c557d9a9f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1.OG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6021023" name="5cea6aa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69387750" name="5cea6aa0-df36-11f0-bbc6-310c557d9a9f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4894705" name="60740690-df36-11f0-bbc6-310c557d9a9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6864976" name="60740690-df36-11f0-bbc6-310c557d9a9f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2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84, 8954 Geroldswil</w:t>
          </w:r>
        </w:p>
        <w:p>
          <w:pPr>
            <w:spacing w:before="0" w:after="0"/>
          </w:pPr>
          <w:r>
            <w:t>646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footer.xml" Type="http://schemas.openxmlformats.org/officeDocument/2006/relationships/footer" Id="rId1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