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FA. Kurz Freie Str. 39, 4001 Basel</w:t>
          </w:r>
        </w:p>
        <w:p>
          <w:pPr>
            <w:spacing w:before="0" w:after="0"/>
          </w:pPr>
          <w:r>
            <w:t>643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