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Schübelstrasse 6, 8700 Küsnacht</w:t>
          </w:r>
        </w:p>
        <w:p>
          <w:pPr>
            <w:spacing w:before="0" w:after="0"/>
          </w:pPr>
          <w:r>
            <w:t>626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