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Schübelstrasse 6, 8700 Küsnacht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626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98068221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97472887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