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4="http://schemas.microsoft.com/office/word/2010/wordml" xmlns:m="http://schemas.openxmlformats.org/officeDocument/2006/math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1994"/>
        <w:gridCol w:w="1994"/>
        <w:gridCol w:w="1994"/>
        <w:gridCol w:w="1994"/>
        <w:gridCol w:w="1994"/>
        <w:gridCol w:w="1994"/>
        <w:gridCol w:w="1994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Fundort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Verdachtsmoment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Überblick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Detail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Ergebnis Analytik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MaP-1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Bad </w:t>
            </w:r>
          </w:p>
          <w:p>
            <w:pPr>
              <w:spacing w:before="0" w:after="0"/>
            </w:pPr>
            <w:r>
              <w:t>EG</w:t>
            </w:r>
          </w:p>
          <w:p>
            <w:pPr>
              <w:spacing w:before="0" w:after="0"/>
            </w:pPr>
            <w:r>
              <w:t>Wand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VM-1</w:t>
            </w:r>
          </w:p>
          <w:p>
            <w:pPr>
              <w:spacing w:before="0" w:after="0"/>
            </w:pPr>
            <w:r>
              <w:t>Plattenkleber </w:t>
            </w:r>
          </w:p>
          <w:p>
            <w:pPr>
              <w:spacing w:before="0" w:after="0"/>
            </w:pPr>
            <w:r>
              <w:t>Wand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022707488" name="51552680-df09-11f0-b064-d36ecab1949b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84915837" name="51552680-df09-11f0-b064-d36ecab1949b.jpg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610316336" name="55c8d450-df09-11f0-b064-d36ecab1949b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589314259" name="55c8d450-df09-11f0-b064-d36ecab1949b.jpg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MaP-2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Bad </w:t>
            </w:r>
          </w:p>
          <w:p>
            <w:pPr>
              <w:spacing w:before="0" w:after="0"/>
            </w:pPr>
            <w:r>
              <w:t>EG</w:t>
            </w:r>
          </w:p>
          <w:p>
            <w:pPr>
              <w:spacing w:before="0" w:after="0"/>
            </w:pPr>
            <w:r>
              <w:t>Fensterrahmen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VM-2</w:t>
            </w:r>
          </w:p>
          <w:p>
            <w:pPr>
              <w:spacing w:before="0" w:after="0"/>
            </w:pPr>
            <w:r>
              <w:t>Anschlagkitt </w:t>
            </w:r>
          </w:p>
          <w:p>
            <w:pPr>
              <w:spacing w:before="0" w:after="0"/>
            </w:pPr>
            <w:r>
              <w:t>Fensterrahmen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814740302" name="639208e0-df09-11f0-b064-d36ecab1949b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763306721" name="639208e0-df09-11f0-b064-d36ecab1949b.jpg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069609555" name="6b0e62d0-df09-11f0-b064-d36ecab1949b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838680847" name="6b0e62d0-df09-11f0-b064-d36ecab1949b.jp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MaP-3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Küche</w:t>
            </w:r>
          </w:p>
          <w:p>
            <w:pPr>
              <w:spacing w:before="0" w:after="0"/>
            </w:pPr>
            <w:r>
              <w:t>EG </w:t>
            </w:r>
          </w:p>
          <w:p>
            <w:pPr>
              <w:spacing w:before="0" w:after="0"/>
            </w:pPr>
            <w:r>
              <w:t>Fassade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VM-3</w:t>
            </w:r>
          </w:p>
          <w:p>
            <w:pPr>
              <w:spacing w:before="0" w:after="0"/>
            </w:pPr>
            <w:r>
              <w:t>Putz </w:t>
            </w:r>
          </w:p>
          <w:p>
            <w:pPr>
              <w:spacing w:before="0" w:after="0"/>
            </w:pPr>
            <w:r>
              <w:t>Wand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428553708" name="a38e5840-df09-11f0-b064-d36ecab1949b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486682494" name="a38e5840-df09-11f0-b064-d36ecab1949b.jp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505151436" name="a9071a00-df09-11f0-b064-d36ecab1949b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88168787" name="a9071a00-df09-11f0-b064-d36ecab1949b.jp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</w:tbl>
    <w:sectPr>
      <w:headerReference w:type="default" r:id="rId3"/>
      <w:footerReference w:type="default" r:id="rId10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w14="http://schemas.microsoft.com/office/word/2010/wordml" xmlns:m="http://schemas.openxmlformats.org/officeDocument/2006/math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w14="http://schemas.microsoft.com/office/word/2010/wordml" xmlns:m="http://schemas.openxmlformats.org/officeDocument/2006/math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WHG. Schübelstrasse 6, 8700 Küsnacht</w:t>
          </w:r>
        </w:p>
        <w:p>
          <w:pPr>
            <w:spacing w:before="0" w:after="0"/>
          </w:pPr>
          <w:r>
            <w:t>626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Einzelproben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w14="http://schemas.microsoft.com/office/word/2010/wordml" xmlns:m="http://schemas.openxmlformats.org/officeDocument/2006/math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4="http://schemas.microsoft.com/office/word/2010/wordml" xmlns:m="http://schemas.openxmlformats.org/officeDocument/2006/math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media/document_image_rId4.jpeg" Type="http://schemas.openxmlformats.org/officeDocument/2006/relationships/image" Id="rId4"/>
    <Relationship Target="media/document_image_rId5.jpeg" Type="http://schemas.openxmlformats.org/officeDocument/2006/relationships/image" Id="rId5"/>
    <Relationship Target="media/document_image_rId6.jpeg" Type="http://schemas.openxmlformats.org/officeDocument/2006/relationships/image" Id="rId6"/>
    <Relationship Target="media/document_image_rId7.jpeg" Type="http://schemas.openxmlformats.org/officeDocument/2006/relationships/image" Id="rId7"/>
    <Relationship Target="media/document_image_rId8.jpeg" Type="http://schemas.openxmlformats.org/officeDocument/2006/relationships/image" Id="rId8"/>
    <Relationship Target="media/document_image_rId9.jpeg" Type="http://schemas.openxmlformats.org/officeDocument/2006/relationships/image" Id="rId9"/>
    <Relationship Target="footer.xml" Type="http://schemas.openxmlformats.org/officeDocument/2006/relationships/footer" Id="rId10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