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555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555 Via Crocetta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0129785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9822555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Karsten Thomas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